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DNSP 2025 Opex Cost Function - long period</w:t>
      </w:r>
    </w:p>
    <w:p>
      <w:pPr>
        <w:pStyle w:val="Subtitle"/>
      </w:pPr>
      <w:r>
        <w:t/>
      </w:r>
      <w:r>
        <w:t xml:space="preserve"/>
      </w:r>
      <w:r>
        <w:t xml:space="preserve">LSECD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.7567539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.603394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.9101137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.7567539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.603394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.9101137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.5295472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.3743523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.684742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.59265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.4104217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.7748783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.782536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.6202564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.9448156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.6919894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.542353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.8416258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.6890736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.5683384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.8098089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.5554363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.4238029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.6870696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.6785641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.5163883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.84074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.7311756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.5636846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.8986666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.9649751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.7648503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.8329958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.6785582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.9874335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.8656575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.6592132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1.072102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.9231997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.721903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1.124496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.7567539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.603394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.9101137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 long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.7189094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.5625193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.8752995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.7189094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.5625193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.8752995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.4886511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.3422612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.635041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.547771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.3693812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.7261609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.7201532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.5552238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.8850827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.6777208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.5259223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.8295194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.6525955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.5267385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.7784525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.5758868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.4132879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.7384856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.7277703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.5380406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.9174999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.6012509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.4377603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.7647417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.9699625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.7720907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1.167834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.7861903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.6380699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.9343107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.8351794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.6333972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1.036962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.7626901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.5605768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.9648035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.7189094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.5625193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.8752995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long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long 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.7721434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.7301069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.8214985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.7360147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.6961994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.7842874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.8129317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.7680922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.8640823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.7802813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.7376041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.8301529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.5515699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.520588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.5849122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.6338344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.5982316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.6721495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.9382761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.8865443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.9965609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.7455338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.7036568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.7906011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.7202863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.6798275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.7638274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.584389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.5515636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.6197152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.6043032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.5703592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.6408332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.7415284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.6998764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.7863536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.9646626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.9171413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1.036072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.9306167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.8788414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.9876487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.7494167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.7073216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.7947187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.9037613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.8530237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.9584324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.9696853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.924414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1.047655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.7721434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.7301069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.8214985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long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.685269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.6497185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.7279436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.6860308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.650484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.728664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.7895713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.7484836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.8381073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.7350926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.6969108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.7805409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.5621457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.5318667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.5946298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.251182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.2376525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.2656968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.6859333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.6489866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.7255706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.4428259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.4189738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.4684151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.3837009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.3630335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.4058734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.7766814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.7348467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.8215626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.7776958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.7358065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.8226357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.7330292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.6935458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.7753879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.9593812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.9117123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1.022099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.9014493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.8529055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.9535562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.7351709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.6955721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.7776535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.9776555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.9386626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1.066839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.7216462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.6827759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.7633473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.685269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.6497185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.7279436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0.459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0.826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